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11.2.2三角形的外角B卷</w:t>
      </w:r>
    </w:p>
    <w:p>
      <w:pPr>
        <w:rPr>
          <w:b/>
        </w:rPr>
      </w:pPr>
      <w:r>
        <w:rPr>
          <w:rFonts w:hint="eastAsia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1．如图，</w:t>
      </w:r>
      <w:r>
        <w:object>
          <v:shape id="_x0000_i102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2" o:title="eqIda6635fa9f6c24921846c1a7b7225e91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</w:t>
      </w:r>
      <w:r>
        <w:object>
          <v:shape id="_x0000_i102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</w:t>
      </w:r>
      <w:r>
        <w:object>
          <v:shape id="_x0000_i1027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6" o:title="eqId45819c71b8554c9dbbc511e0f185026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中是</w:t>
      </w:r>
      <w:r>
        <w:object>
          <v:shape id="_x0000_i102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>外角的是（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2" o:title="eqIda6635fa9f6c24921846c1a7b7225e9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</w:t>
      </w:r>
      <w:r>
        <w:object>
          <v:shape id="_x0000_i1030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B．</w:t>
      </w:r>
      <w:r>
        <w:object>
          <v:shape id="_x0000_i1031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，</w:t>
      </w:r>
      <w:r>
        <w:object>
          <v:shape id="_x0000_i1032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6" o:title="eqId45819c71b8554c9dbbc511e0f185026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C．</w:t>
      </w:r>
      <w:r>
        <w:object>
          <v:shape id="_x0000_i1033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2" o:title="eqIda6635fa9f6c24921846c1a7b7225e91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</w:t>
      </w:r>
      <w:r>
        <w:object>
          <v:shape id="_x0000_i1034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6" o:title="eqId45819c71b8554c9dbbc511e0f185026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</w:t>
      </w:r>
      <w:r>
        <w:t>D．</w:t>
      </w:r>
      <w:r>
        <w:object>
          <v:shape id="_x0000_i1035" o:spt="75" alt="eqIda6635fa9f6c24921846c1a7b7225e911" type="#_x0000_t75" style="height:11.4pt;width:14.95pt;" o:ole="t" filled="f" o:preferrelative="t" stroked="f" coordsize="21600,21600">
            <v:path/>
            <v:fill on="f" focussize="0,0"/>
            <v:stroke on="f" joinstyle="miter"/>
            <v:imagedata r:id="rId12" o:title="eqIda6635fa9f6c24921846c1a7b7225e91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>，</w:t>
      </w:r>
      <w:r>
        <w:object>
          <v:shape id="_x0000_i1036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t>，</w:t>
      </w:r>
      <w:r>
        <w:object>
          <v:shape id="_x0000_i1037" o:spt="75" alt="eqId45819c71b8554c9dbbc511e0f185026c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6" o:title="eqId45819c71b8554c9dbbc511e0f185026c"/>
            <o:lock v:ext="edit" aspectratio="t"/>
            <w10:wrap type="none"/>
            <w10:anchorlock/>
          </v:shape>
          <o:OLEObject Type="Embed" ProgID="Equation.DSMT4" ShapeID="_x0000_i1037" DrawAspect="Content" ObjectID="_1468075737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2．三角形一个外角小于与它相邻的内角，这个三角形（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A．是钝角三角形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t>B．是锐角三角形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C．是直角三角形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t>D．属于哪一类不能确定．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bottom"/>
      </w:pPr>
      <w:r>
        <w:t>3．如图，直线</w:t>
      </w:r>
      <w:r>
        <w:rPr>
          <w:position w:val="-12"/>
        </w:rPr>
        <w:object>
          <v:shape id="_x0000_i1067" o:spt="75" type="#_x0000_t75" style="height:19pt;width:112pt;" o:ole="t" filled="f" o:preferrelative="t" stroked="f" coordsize="21600,21600"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67" DrawAspect="Content" ObjectID="_1468075738" r:id="rId28">
            <o:LockedField>false</o:LockedField>
          </o:OLEObject>
        </w:object>
      </w:r>
      <w:r>
        <w:t>，则</w:t>
      </w:r>
      <w:r>
        <w:object>
          <v:shape id="_x0000_i1039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0">
            <o:LockedField>false</o:LockedField>
          </o:OLEObject>
        </w:object>
      </w:r>
      <w:r>
        <w:t>的度数是（    ）</w:t>
      </w:r>
      <w:bookmarkStart w:id="0" w:name="_GoBack"/>
      <w:bookmarkEnd w:id="0"/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  <w:lang w:val="en-US" w:eastAsia="zh-CN"/>
        </w:rPr>
        <w:t>58</w:t>
      </w:r>
      <w:r>
        <w:t>°</w:t>
      </w:r>
      <w:r>
        <w:tab/>
      </w:r>
      <w:r>
        <w:t>B．</w:t>
      </w:r>
      <w:r>
        <w:rPr>
          <w:rFonts w:hint="eastAsia"/>
          <w:lang w:val="en-US" w:eastAsia="zh-CN"/>
        </w:rPr>
        <w:t>48</w:t>
      </w:r>
      <w:r>
        <w:t>°</w:t>
      </w:r>
      <w:r>
        <w:tab/>
      </w:r>
      <w:r>
        <w:t>C．</w:t>
      </w:r>
      <w:r>
        <w:rPr>
          <w:rFonts w:hint="eastAsia"/>
          <w:lang w:val="en-US" w:eastAsia="zh-CN"/>
        </w:rPr>
        <w:t>52</w:t>
      </w:r>
      <w:r>
        <w:t>°</w:t>
      </w:r>
      <w:r>
        <w:tab/>
      </w:r>
      <w:r>
        <w:t>D．</w:t>
      </w:r>
      <w:r>
        <w:rPr>
          <w:rFonts w:hint="eastAsia"/>
          <w:lang w:val="en-US" w:eastAsia="zh-CN"/>
        </w:rPr>
        <w:t>42</w:t>
      </w:r>
      <w:r>
        <w:t>°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063625"/>
            <wp:effectExtent l="0" t="0" r="0" b="317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6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1877695" cy="1457960"/>
            <wp:effectExtent l="0" t="0" r="8255" b="8890"/>
            <wp:docPr id="2036125346" name="图片 20361253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125346" name="图片 2036125346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877695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    第1 题                            第3 题  </w:t>
      </w:r>
    </w:p>
    <w:p>
      <w:pPr>
        <w:spacing w:line="360" w:lineRule="auto"/>
        <w:jc w:val="left"/>
        <w:textAlignment w:val="center"/>
      </w:pPr>
      <w:r>
        <w:t>4．如图，把</w:t>
      </w:r>
      <w:r>
        <w:object>
          <v:shape id="_x0000_i1044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34" o:title="eqIdb1803dcd0646465285ffbf361c487652"/>
            <o:lock v:ext="edit" aspectratio="t"/>
            <w10:wrap type="none"/>
            <w10:anchorlock/>
          </v:shape>
          <o:OLEObject Type="Embed" ProgID="Equation.DSMT4" ShapeID="_x0000_i1044" DrawAspect="Content" ObjectID="_1468075740" r:id="rId33">
            <o:LockedField>false</o:LockedField>
          </o:OLEObject>
        </w:object>
      </w:r>
      <w:r>
        <w:t>纸片沿</w:t>
      </w:r>
      <w:r>
        <w:object>
          <v:shape id="_x0000_i1045" o:spt="75" alt="eqId66d409c343f04cfda647f9bfc7da6b2a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36" o:title="eqId66d409c343f04cfda647f9bfc7da6b2a"/>
            <o:lock v:ext="edit" aspectratio="t"/>
            <w10:wrap type="none"/>
            <w10:anchorlock/>
          </v:shape>
          <o:OLEObject Type="Embed" ProgID="Equation.DSMT4" ShapeID="_x0000_i1045" DrawAspect="Content" ObjectID="_1468075741" r:id="rId35">
            <o:LockedField>false</o:LockedField>
          </o:OLEObject>
        </w:object>
      </w:r>
      <w:r>
        <w:t>折叠，当点</w:t>
      </w:r>
      <w:r>
        <w:object>
          <v:shape id="_x0000_i1046" o:spt="75" alt="eqId19a4eb16029e4550a14f2afe4741a3c3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8" o:title="eqId19a4eb16029e4550a14f2afe4741a3c3"/>
            <o:lock v:ext="edit" aspectratio="t"/>
            <w10:wrap type="none"/>
            <w10:anchorlock/>
          </v:shape>
          <o:OLEObject Type="Embed" ProgID="Equation.DSMT4" ShapeID="_x0000_i1046" DrawAspect="Content" ObjectID="_1468075742" r:id="rId37">
            <o:LockedField>false</o:LockedField>
          </o:OLEObject>
        </w:object>
      </w:r>
      <w:r>
        <w:t>范在四边形</w:t>
      </w:r>
      <w:r>
        <w:object>
          <v:shape id="_x0000_i1047" o:spt="75" alt="eqId3b970dd712b24810ac8d4cfcb34f5fe8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40" o:title="eqId3b970dd712b24810ac8d4cfcb34f5fe8"/>
            <o:lock v:ext="edit" aspectratio="t"/>
            <w10:wrap type="none"/>
            <w10:anchorlock/>
          </v:shape>
          <o:OLEObject Type="Embed" ProgID="Equation.DSMT4" ShapeID="_x0000_i1047" DrawAspect="Content" ObjectID="_1468075743" r:id="rId39">
            <o:LockedField>false</o:LockedField>
          </o:OLEObject>
        </w:object>
      </w:r>
      <w:r>
        <w:t>的外部时，此时测得∠</w:t>
      </w:r>
      <w:r>
        <w:rPr>
          <w:rFonts w:hint="eastAsia"/>
          <w:i w:val="0"/>
          <w:iCs/>
          <w:lang w:val="en-US" w:eastAsia="zh-CN"/>
        </w:rPr>
        <w:t>1</w:t>
      </w:r>
      <w:r>
        <w:t xml:space="preserve"> ＝10</w:t>
      </w:r>
      <w:r>
        <w:rPr>
          <w:rFonts w:hint="eastAsia"/>
          <w:lang w:val="en-US" w:eastAsia="zh-CN"/>
        </w:rPr>
        <w:t>8</w:t>
      </w:r>
      <w:r>
        <w:t>°</w:t>
      </w:r>
      <w:r>
        <w:rPr>
          <w:rFonts w:hint="eastAsia"/>
          <w:lang w:val="en-US" w:eastAsia="zh-CN"/>
        </w:rPr>
        <w:t>,</w:t>
      </w:r>
      <w:r>
        <w:t>∠</w:t>
      </w:r>
      <w:r>
        <w:rPr>
          <w:i/>
        </w:rPr>
        <w:t>C</w:t>
      </w:r>
      <w:r>
        <w:t xml:space="preserve"> ＝</w:t>
      </w:r>
      <w:r>
        <w:rPr>
          <w:rFonts w:hint="eastAsia"/>
          <w:lang w:val="en-US" w:eastAsia="zh-CN"/>
        </w:rPr>
        <w:t>35</w:t>
      </w:r>
      <w:r>
        <w:t>°，则</w:t>
      </w:r>
      <w:r>
        <w:object>
          <v:shape id="_x0000_i1049" o:spt="75" alt="eqIdb90f339777d94fc6aaf2a9c565b24d91" type="#_x0000_t75" style="height:10.3pt;width:14.95pt;" o:ole="t" filled="f" o:preferrelative="t" stroked="f" coordsize="21600,21600">
            <v:path/>
            <v:fill on="f" focussize="0,0"/>
            <v:stroke on="f" joinstyle="miter"/>
            <v:imagedata r:id="rId14" o:title="eqIdb90f339777d94fc6aaf2a9c565b24d91"/>
            <o:lock v:ext="edit" aspectratio="t"/>
            <w10:wrap type="none"/>
            <w10:anchorlock/>
          </v:shape>
          <o:OLEObject Type="Embed" ProgID="Equation.DSMT4" ShapeID="_x0000_i1049" DrawAspect="Content" ObjectID="_1468075744" r:id="rId41">
            <o:LockedField>false</o:LockedField>
          </o:OLEObject>
        </w:object>
      </w:r>
      <w:r>
        <w:t>的度数为（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  <w:lang w:val="en-US" w:eastAsia="zh-CN"/>
        </w:rPr>
        <w:t>35</w:t>
      </w:r>
      <w:r>
        <w:t>°</w:t>
      </w:r>
      <w:r>
        <w:tab/>
      </w:r>
      <w:r>
        <w:t>B．</w:t>
      </w:r>
      <w:r>
        <w:rPr>
          <w:rFonts w:hint="eastAsia"/>
          <w:lang w:val="en-US" w:eastAsia="zh-CN"/>
        </w:rPr>
        <w:t>36</w:t>
      </w:r>
      <w:r>
        <w:t>°</w:t>
      </w:r>
      <w:r>
        <w:tab/>
      </w:r>
      <w:r>
        <w:t>C．</w:t>
      </w:r>
      <w:r>
        <w:rPr>
          <w:rFonts w:hint="eastAsia"/>
          <w:lang w:val="en-US" w:eastAsia="zh-CN"/>
        </w:rPr>
        <w:t>37</w:t>
      </w:r>
      <w:r>
        <w:t>°</w:t>
      </w:r>
      <w:r>
        <w:tab/>
      </w:r>
      <w:r>
        <w:t>D．</w:t>
      </w:r>
      <w:r>
        <w:rPr>
          <w:rFonts w:hint="eastAsia"/>
          <w:lang w:val="en-US" w:eastAsia="zh-CN"/>
        </w:rPr>
        <w:t>38</w:t>
      </w:r>
      <w:r>
        <w:t>°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91310" cy="1336675"/>
            <wp:effectExtent l="0" t="0" r="8890" b="15875"/>
            <wp:docPr id="611562840" name="图片 61156284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562840" name="图片 611562840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33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114300" distR="114300">
            <wp:extent cx="1600835" cy="1081405"/>
            <wp:effectExtent l="0" t="0" r="18415" b="444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第4 题                              第7 题  </w:t>
      </w:r>
    </w:p>
    <w:p>
      <w:pPr>
        <w:spacing w:line="360" w:lineRule="auto"/>
        <w:jc w:val="left"/>
        <w:textAlignment w:val="center"/>
      </w:pPr>
      <w:r>
        <w:t>5．如图，∠</w:t>
      </w:r>
      <w:r>
        <w:rPr>
          <w:i/>
        </w:rPr>
        <w:t>BDC</w:t>
      </w:r>
      <w:r>
        <w:t xml:space="preserve"> ＝110°，∠</w:t>
      </w:r>
      <w:r>
        <w:rPr>
          <w:i/>
        </w:rPr>
        <w:t>C</w:t>
      </w:r>
      <w:r>
        <w:t xml:space="preserve"> ＝38°，∠</w:t>
      </w:r>
      <w:r>
        <w:rPr>
          <w:i/>
        </w:rPr>
        <w:t>A</w:t>
      </w:r>
      <w:r>
        <w:t>＝35°，∠</w:t>
      </w:r>
      <w:r>
        <w:rPr>
          <w:i/>
        </w:rPr>
        <w:t>B</w:t>
      </w:r>
      <w:r>
        <w:t>的度数是（</w:t>
      </w:r>
      <w:r>
        <w:rPr>
          <w:rFonts w:hint="eastAsia"/>
          <w:lang w:val="en-US" w:eastAsia="zh-CN"/>
        </w:rPr>
        <w:t xml:space="preserve">   </w:t>
      </w:r>
      <w:r>
        <w:t xml:space="preserve">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60689f50dc2342e4b98ffc842d8263d0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45" o:title="eqId60689f50dc2342e4b98ffc842d8263d0"/>
            <o:lock v:ext="edit" aspectratio="t"/>
            <w10:wrap type="none"/>
            <w10:anchorlock/>
          </v:shape>
          <o:OLEObject Type="Embed" ProgID="Equation.DSMT4" ShapeID="_x0000_i1054" DrawAspect="Content" ObjectID="_1468075745" r:id="rId44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b91e38f266184438948fd12c071a8a2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47" o:title="eqIdb91e38f266184438948fd12c071a8a2f"/>
            <o:lock v:ext="edit" aspectratio="t"/>
            <w10:wrap type="none"/>
            <w10:anchorlock/>
          </v:shape>
          <o:OLEObject Type="Embed" ProgID="Equation.DSMT4" ShapeID="_x0000_i1055" DrawAspect="Content" ObjectID="_1468075746" r:id="rId46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6b8fc5398d68411997056083c65c5031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49" o:title="eqId6b8fc5398d68411997056083c65c5031"/>
            <o:lock v:ext="edit" aspectratio="t"/>
            <w10:wrap type="none"/>
            <w10:anchorlock/>
          </v:shape>
          <o:OLEObject Type="Embed" ProgID="Equation.DSMT4" ShapeID="_x0000_i1056" DrawAspect="Content" ObjectID="_1468075747" r:id="rId48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55799e5087754f458b48d0e39fcb3ab2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51" o:title="eqId55799e5087754f458b48d0e39fcb3ab2"/>
            <o:lock v:ext="edit" aspectratio="t"/>
            <w10:wrap type="none"/>
            <w10:anchorlock/>
          </v:shape>
          <o:OLEObject Type="Embed" ProgID="Equation.DSMT4" ShapeID="_x0000_i1057" DrawAspect="Content" ObjectID="_1468075748" r:id="rId50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6．</w:t>
      </w:r>
      <w:r>
        <w:rPr>
          <w:sz w:val="21"/>
        </w:rPr>
        <w:t>如图，∠1，∠2，∠3的大小关系是</w:t>
      </w:r>
      <w:r>
        <w:t>_____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</w:pPr>
      <w:r>
        <w:t>7．如图，</w:t>
      </w:r>
      <w:r>
        <w:rPr>
          <w:i/>
        </w:rPr>
        <w:t>P</w:t>
      </w:r>
      <w:r>
        <w:t>是</w:t>
      </w:r>
      <w:r>
        <w:object>
          <v:shape id="_x0000_i1058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18" o:title="eqId64b9b599fdb6481e9f8d9a94c102300b"/>
            <o:lock v:ext="edit" aspectratio="t"/>
            <w10:wrap type="none"/>
            <w10:anchorlock/>
          </v:shape>
          <o:OLEObject Type="Embed" ProgID="Equation.DSMT4" ShapeID="_x0000_i1058" DrawAspect="Content" ObjectID="_1468075749" r:id="rId52">
            <o:LockedField>false</o:LockedField>
          </o:OLEObject>
        </w:object>
      </w:r>
      <w:r>
        <w:t>两个外角</w:t>
      </w:r>
      <w:r>
        <w:object>
          <v:shape id="_x0000_i1059" o:spt="75" alt="eqId2b43527d2696445083accefa8ee7ae99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54" o:title="eqId2b43527d2696445083accefa8ee7ae99"/>
            <o:lock v:ext="edit" aspectratio="t"/>
            <w10:wrap type="none"/>
            <w10:anchorlock/>
          </v:shape>
          <o:OLEObject Type="Embed" ProgID="Equation.DSMT4" ShapeID="_x0000_i1059" DrawAspect="Content" ObjectID="_1468075750" r:id="rId53">
            <o:LockedField>false</o:LockedField>
          </o:OLEObject>
        </w:object>
      </w:r>
      <w:r>
        <w:t>与</w:t>
      </w:r>
      <w:r>
        <w:object>
          <v:shape id="_x0000_i1060" o:spt="75" alt="eqIdb9674d45144644da8142cecbeb070e5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56" o:title="eqIdb9674d45144644da8142cecbeb070e53"/>
            <o:lock v:ext="edit" aspectratio="t"/>
            <w10:wrap type="none"/>
            <w10:anchorlock/>
          </v:shape>
          <o:OLEObject Type="Embed" ProgID="Equation.DSMT4" ShapeID="_x0000_i1060" DrawAspect="Content" ObjectID="_1468075751" r:id="rId55">
            <o:LockedField>false</o:LockedField>
          </o:OLEObject>
        </w:object>
      </w:r>
      <w:r>
        <w:t>的平分线的交点，</w:t>
      </w:r>
      <w:r>
        <w:object>
          <v:shape id="_x0000_i1061" o:spt="75" alt="eqId1c4250555ce94878bb3c74f374c6331d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58" o:title="eqId1c4250555ce94878bb3c74f374c6331d"/>
            <o:lock v:ext="edit" aspectratio="t"/>
            <w10:wrap type="none"/>
            <w10:anchorlock/>
          </v:shape>
          <o:OLEObject Type="Embed" ProgID="Equation.DSMT4" ShapeID="_x0000_i1061" DrawAspect="Content" ObjectID="_1468075752" r:id="rId57">
            <o:LockedField>false</o:LockedField>
          </o:OLEObject>
        </w:object>
      </w:r>
      <w:r>
        <w:t>，则</w:t>
      </w:r>
      <w:r>
        <w:object>
          <v:shape id="_x0000_i1062" o:spt="75" alt="eqId6a675a9324254f9594d9160ae282422a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60" o:title="eqId6a675a9324254f9594d9160ae282422a"/>
            <o:lock v:ext="edit" aspectratio="t"/>
            <w10:wrap type="none"/>
            <w10:anchorlock/>
          </v:shape>
          <o:OLEObject Type="Embed" ProgID="Equation.DSMT4" ShapeID="_x0000_i1062" DrawAspect="Content" ObjectID="_1468075753" r:id="rId59">
            <o:LockedField>false</o:LockedField>
          </o:OLEObject>
        </w:object>
      </w:r>
      <w:r>
        <w:t>____________.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38250" cy="1047750"/>
            <wp:effectExtent l="0" t="0" r="0" b="0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</w:t>
      </w:r>
      <w:r>
        <w:drawing>
          <wp:inline distT="0" distB="0" distL="114300" distR="114300">
            <wp:extent cx="1209675" cy="120967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eastAsia"/>
          <w:lang w:val="en-US" w:eastAsia="zh-CN"/>
        </w:rPr>
        <w:t xml:space="preserve">     第6 题                                第7 题   </w:t>
      </w:r>
    </w:p>
    <w:p>
      <w:pPr>
        <w:rPr>
          <w:rFonts w:hint="eastAsia"/>
          <w:b/>
        </w:rPr>
      </w:pPr>
    </w:p>
    <w:p>
      <w:pPr>
        <w:rPr>
          <w:b/>
        </w:rPr>
      </w:pPr>
      <w:r>
        <w:rPr>
          <w:rFonts w:hint="eastAsia"/>
          <w:b/>
        </w:rPr>
        <w:t>三、解答题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430530</wp:posOffset>
            </wp:positionV>
            <wp:extent cx="1905000" cy="1057275"/>
            <wp:effectExtent l="0" t="0" r="0" b="9525"/>
            <wp:wrapSquare wrapText="bothSides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8．∠</w:t>
      </w:r>
      <w:r>
        <w:rPr>
          <w:i/>
        </w:rPr>
        <w:t>ACD</w:t>
      </w:r>
      <w:r>
        <w:t>是△</w:t>
      </w:r>
      <w:r>
        <w:rPr>
          <w:i/>
        </w:rPr>
        <w:t>ABC</w:t>
      </w:r>
      <w:r>
        <w:t>的外角，</w:t>
      </w:r>
      <w:r>
        <w:rPr>
          <w:i/>
        </w:rPr>
        <w:t>BE</w:t>
      </w:r>
      <w:r>
        <w:t>平分∠</w:t>
      </w:r>
      <w:r>
        <w:rPr>
          <w:i/>
        </w:rPr>
        <w:t>ABC</w:t>
      </w:r>
      <w:r>
        <w:t>，</w:t>
      </w:r>
      <w:r>
        <w:rPr>
          <w:i/>
        </w:rPr>
        <w:t>CE</w:t>
      </w:r>
      <w:r>
        <w:t>平分∠</w:t>
      </w:r>
      <w:r>
        <w:rPr>
          <w:i/>
        </w:rPr>
        <w:t>ACD</w:t>
      </w:r>
      <w:r>
        <w:t>，且</w:t>
      </w:r>
      <w:r>
        <w:rPr>
          <w:i/>
        </w:rPr>
        <w:t>BE</w:t>
      </w:r>
      <w:r>
        <w:t>、</w:t>
      </w:r>
      <w:r>
        <w:rPr>
          <w:i/>
        </w:rPr>
        <w:t>CE</w:t>
      </w:r>
      <w:r>
        <w:t>交于点</w:t>
      </w:r>
      <w:r>
        <w:rPr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t>(1)若∠</w:t>
      </w:r>
      <w:r>
        <w:rPr>
          <w:i/>
        </w:rPr>
        <w:t>A</w:t>
      </w:r>
      <w:r>
        <w:t>=58</w:t>
      </w:r>
      <w:r>
        <w:rPr>
          <w:i/>
        </w:rPr>
        <w:t>º</w:t>
      </w:r>
      <w:r>
        <w:t>，求：∠</w:t>
      </w:r>
      <w:r>
        <w:rPr>
          <w:i/>
        </w:rPr>
        <w:t>E</w:t>
      </w:r>
      <w:r>
        <w:t>的度数．</w:t>
      </w:r>
    </w:p>
    <w:p>
      <w:pPr>
        <w:spacing w:line="360" w:lineRule="auto"/>
        <w:jc w:val="left"/>
        <w:textAlignment w:val="center"/>
      </w:pPr>
      <w:r>
        <w:t>(2)猜想∠</w:t>
      </w:r>
      <w:r>
        <w:rPr>
          <w:i/>
        </w:rPr>
        <w:t>A</w:t>
      </w:r>
      <w:r>
        <w:t>与∠</w:t>
      </w:r>
      <w:r>
        <w:rPr>
          <w:i/>
        </w:rPr>
        <w:t>E</w:t>
      </w:r>
      <w:r>
        <w:t>的关系，并说明理由．</w:t>
      </w:r>
    </w:p>
    <w:p>
      <w:pPr>
        <w:spacing w:line="360" w:lineRule="auto"/>
        <w:jc w:val="left"/>
        <w:textAlignment w:val="center"/>
      </w:pPr>
    </w:p>
    <w:p>
      <w:pPr>
        <w:sectPr>
          <w:footerReference r:id="rId4" w:type="default"/>
          <w:headerReference r:id="rId3" w:type="even"/>
          <w:footerReference r:id="rId5" w:type="even"/>
          <w:pgSz w:w="10433" w:h="14742"/>
          <w:pgMar w:top="1440" w:right="1797" w:bottom="1440" w:left="1797" w:header="500" w:footer="500" w:gutter="0"/>
          <w:pgNumType w:fmt="decimal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2．A</w:t>
      </w:r>
      <w:r>
        <w:rPr>
          <w:rFonts w:hint="eastAsia"/>
          <w:lang w:val="en-US" w:eastAsia="zh-CN"/>
        </w:rPr>
        <w:t xml:space="preserve">  </w:t>
      </w:r>
      <w:r>
        <w:t>3．B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5．C</w:t>
      </w:r>
    </w:p>
    <w:p>
      <w:pPr>
        <w:spacing w:line="360" w:lineRule="auto"/>
        <w:jc w:val="left"/>
        <w:textAlignment w:val="center"/>
      </w:pPr>
      <w:r>
        <w:t>6．</w:t>
      </w:r>
      <w:r>
        <w:rPr>
          <w:sz w:val="21"/>
        </w:rPr>
        <w:t>∠1＜∠2＜∠3</w:t>
      </w:r>
      <w:r>
        <w:rPr>
          <w:rFonts w:hint="eastAsia"/>
          <w:sz w:val="21"/>
          <w:lang w:val="en-US" w:eastAsia="zh-CN"/>
        </w:rPr>
        <w:t xml:space="preserve">      </w:t>
      </w:r>
      <w:r>
        <w:t>7．</w:t>
      </w:r>
      <w:r>
        <w:object>
          <v:shape id="_x0000_i1063" o:spt="75" alt="eqId4189ce684b324c7eaab9653ff206bf21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65" o:title="eqId4189ce684b324c7eaab9653ff206bf21"/>
            <o:lock v:ext="edit" aspectratio="t"/>
            <w10:wrap type="none"/>
            <w10:anchorlock/>
          </v:shape>
          <o:OLEObject Type="Embed" ProgID="Equation.DSMT4" ShapeID="_x0000_i1063" DrawAspect="Content" ObjectID="_1468075754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1"/>
        </w:rPr>
      </w:pPr>
      <w:r>
        <w:t>8．</w:t>
      </w:r>
      <w:r>
        <w:rPr>
          <w:sz w:val="21"/>
        </w:rPr>
        <w:t>(1) ∠E的度数29</w:t>
      </w:r>
      <w:r>
        <w:rPr>
          <w:sz w:val="21"/>
          <w:vertAlign w:val="superscript"/>
        </w:rPr>
        <w:t>0</w:t>
      </w:r>
      <w:r>
        <w:rPr>
          <w:sz w:val="21"/>
        </w:rPr>
        <w:t>；(2)∠A与∠E的关系是∠E =</w:t>
      </w:r>
      <w:r>
        <w:object>
          <v:shape id="_x0000_i1064" o:spt="75" alt="eqId49b7b111d23b44a9990c2312dc3b7ed9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7" o:title="eqId49b7b111d23b44a9990c2312dc3b7ed9"/>
            <o:lock v:ext="edit" aspectratio="t"/>
            <w10:wrap type="none"/>
            <w10:anchorlock/>
          </v:shape>
          <o:OLEObject Type="Embed" ProgID="Equation.DSMT4" ShapeID="_x0000_i1064" DrawAspect="Content" ObjectID="_1468075755" r:id="rId66">
            <o:LockedField>false</o:LockedField>
          </o:OLEObject>
        </w:object>
      </w:r>
      <w:r>
        <w:rPr>
          <w:sz w:val="21"/>
        </w:rPr>
        <w:t>∠A.</w:t>
      </w:r>
    </w:p>
    <w:p>
      <w:pPr>
        <w:spacing w:line="360" w:lineRule="auto"/>
        <w:jc w:val="left"/>
        <w:textAlignment w:val="center"/>
      </w:pPr>
      <w:r>
        <w:t>解</w:t>
      </w:r>
      <w:r>
        <w:rPr>
          <w:rFonts w:hint="eastAsia"/>
          <w:lang w:eastAsia="zh-CN"/>
        </w:rPr>
        <w:t>：</w:t>
      </w:r>
      <w:r>
        <w:t>（1）∵</w:t>
      </w:r>
      <w:r>
        <w:rPr>
          <w:i/>
        </w:rPr>
        <w:t>BE</w:t>
      </w:r>
      <w:r>
        <w:t>平分∠</w:t>
      </w:r>
      <w:r>
        <w:rPr>
          <w:i/>
        </w:rPr>
        <w:t>ABC</w:t>
      </w:r>
      <w:r>
        <w:t>，</w:t>
      </w:r>
      <w:r>
        <w:rPr>
          <w:i/>
        </w:rPr>
        <w:t>CE</w:t>
      </w:r>
      <w:r>
        <w:t>平分∠</w:t>
      </w:r>
      <w:r>
        <w:rPr>
          <w:i/>
        </w:rPr>
        <w:t>ACD</w:t>
      </w:r>
      <w:r>
        <w:t>，∴∠</w:t>
      </w:r>
      <w:r>
        <w:rPr>
          <w:i/>
        </w:rPr>
        <w:t>ABC</w:t>
      </w:r>
      <w:r>
        <w:t>=2∠</w:t>
      </w:r>
      <w:r>
        <w:rPr>
          <w:i/>
        </w:rPr>
        <w:t>CBE</w:t>
      </w:r>
      <w:r>
        <w:t>，∠</w:t>
      </w:r>
      <w:r>
        <w:rPr>
          <w:i/>
        </w:rPr>
        <w:t>ACD</w:t>
      </w:r>
      <w:r>
        <w:t>=2∠</w:t>
      </w:r>
      <w:r>
        <w:rPr>
          <w:i/>
        </w:rPr>
        <w:t>DCE</w:t>
      </w:r>
      <w:r>
        <w:t>，由三角形的外角性质得：∠</w:t>
      </w:r>
      <w:r>
        <w:rPr>
          <w:i/>
        </w:rPr>
        <w:t>ACD</w:t>
      </w:r>
      <w:r>
        <w:t>=∠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，∠</w:t>
      </w:r>
      <w:r>
        <w:rPr>
          <w:i/>
        </w:rPr>
        <w:t>DCE</w:t>
      </w:r>
      <w:r>
        <w:t>=∠</w:t>
      </w:r>
      <w:r>
        <w:rPr>
          <w:i/>
        </w:rPr>
        <w:t>E</w:t>
      </w:r>
      <w:r>
        <w:t>+∠</w:t>
      </w:r>
      <w:r>
        <w:rPr>
          <w:i/>
        </w:rPr>
        <w:t>CBE</w:t>
      </w:r>
      <w:r>
        <w:t>，∴∠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=2（∠</w:t>
      </w:r>
      <w:r>
        <w:rPr>
          <w:i/>
        </w:rPr>
        <w:t>E</w:t>
      </w:r>
      <w:r>
        <w:t>+∠</w:t>
      </w:r>
      <w:r>
        <w:rPr>
          <w:i/>
        </w:rPr>
        <w:t>CBE</w:t>
      </w:r>
      <w:r>
        <w:t>），∴∠</w:t>
      </w:r>
      <w:r>
        <w:rPr>
          <w:i/>
        </w:rPr>
        <w:t>A</w:t>
      </w:r>
      <w:r>
        <w:t>=2∠</w:t>
      </w:r>
      <w:r>
        <w:rPr>
          <w:i/>
        </w:rPr>
        <w:t>E</w:t>
      </w:r>
      <w:r>
        <w:t>．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=58°，∴∠</w:t>
      </w:r>
      <w:r>
        <w:rPr>
          <w:i/>
        </w:rPr>
        <w:t>E</w:t>
      </w:r>
      <w:r>
        <w:t>=29°．</w:t>
      </w:r>
    </w:p>
    <w:p>
      <w:pPr>
        <w:spacing w:line="360" w:lineRule="auto"/>
        <w:jc w:val="left"/>
        <w:textAlignment w:val="center"/>
      </w:pPr>
      <w:r>
        <w:t>（2）∠</w:t>
      </w:r>
      <w:r>
        <w:rPr>
          <w:i/>
        </w:rPr>
        <w:t>E</w:t>
      </w:r>
      <w:r>
        <w:t xml:space="preserve"> =</w:t>
      </w:r>
      <w:r>
        <w:object>
          <v:shape id="_x0000_i1065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9" o:title="eqIdb3027a6d3b824ce893ad42c3eb946e66"/>
            <o:lock v:ext="edit" aspectratio="t"/>
            <w10:wrap type="none"/>
            <w10:anchorlock/>
          </v:shape>
          <o:OLEObject Type="Embed" ProgID="Equation.DSMT4" ShapeID="_x0000_i1065" DrawAspect="Content" ObjectID="_1468075756" r:id="rId68">
            <o:LockedField>false</o:LockedField>
          </o:OLEObject>
        </w:object>
      </w:r>
      <w:r>
        <w:t>∠</w:t>
      </w:r>
      <w:r>
        <w:rPr>
          <w:i/>
        </w:rPr>
        <w:t>A</w:t>
      </w:r>
      <w:r>
        <w:t>．理由如下：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BE</w:t>
      </w:r>
      <w:r>
        <w:t>平分∠</w:t>
      </w:r>
      <w:r>
        <w:rPr>
          <w:i/>
        </w:rPr>
        <w:t>ABC</w:t>
      </w:r>
      <w:r>
        <w:t>，</w:t>
      </w:r>
      <w:r>
        <w:rPr>
          <w:i/>
        </w:rPr>
        <w:t>CE</w:t>
      </w:r>
      <w:r>
        <w:t>平分∠</w:t>
      </w:r>
      <w:r>
        <w:rPr>
          <w:i/>
        </w:rPr>
        <w:t>ACD</w:t>
      </w:r>
      <w:r>
        <w:t>，∴∠</w:t>
      </w:r>
      <w:r>
        <w:rPr>
          <w:i/>
        </w:rPr>
        <w:t>ABC</w:t>
      </w:r>
      <w:r>
        <w:t>=2∠</w:t>
      </w:r>
      <w:r>
        <w:rPr>
          <w:i/>
        </w:rPr>
        <w:t>CBE</w:t>
      </w:r>
      <w:r>
        <w:t>，∠</w:t>
      </w:r>
      <w:r>
        <w:rPr>
          <w:i/>
        </w:rPr>
        <w:t>ACD</w:t>
      </w:r>
      <w:r>
        <w:t>=2∠</w:t>
      </w:r>
      <w:r>
        <w:rPr>
          <w:i/>
        </w:rPr>
        <w:t>DCE</w:t>
      </w:r>
      <w:r>
        <w:t>，由三角形的外角性质得：∠</w:t>
      </w:r>
      <w:r>
        <w:rPr>
          <w:i/>
        </w:rPr>
        <w:t>ACD</w:t>
      </w:r>
      <w:r>
        <w:t>=∠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，∠</w:t>
      </w:r>
      <w:r>
        <w:rPr>
          <w:i/>
        </w:rPr>
        <w:t>DCE</w:t>
      </w:r>
      <w:r>
        <w:t>=∠</w:t>
      </w:r>
      <w:r>
        <w:rPr>
          <w:i/>
        </w:rPr>
        <w:t>E</w:t>
      </w:r>
      <w:r>
        <w:t>+∠</w:t>
      </w:r>
      <w:r>
        <w:rPr>
          <w:i/>
        </w:rPr>
        <w:t>CBE</w:t>
      </w:r>
      <w:r>
        <w:t>，∴∠</w:t>
      </w:r>
      <w:r>
        <w:rPr>
          <w:i/>
        </w:rPr>
        <w:t>A</w:t>
      </w:r>
      <w:r>
        <w:t>+∠</w:t>
      </w:r>
      <w:r>
        <w:rPr>
          <w:i/>
        </w:rPr>
        <w:t>ABC</w:t>
      </w:r>
      <w:r>
        <w:t>=2（∠</w:t>
      </w:r>
      <w:r>
        <w:rPr>
          <w:i/>
        </w:rPr>
        <w:t>E</w:t>
      </w:r>
      <w:r>
        <w:t>+∠</w:t>
      </w:r>
      <w:r>
        <w:rPr>
          <w:i/>
        </w:rPr>
        <w:t>CBE</w:t>
      </w:r>
      <w:r>
        <w:t>），∴∠</w:t>
      </w:r>
      <w:r>
        <w:rPr>
          <w:i/>
        </w:rPr>
        <w:t>A</w:t>
      </w:r>
      <w:r>
        <w:t>=2∠</w:t>
      </w:r>
      <w:r>
        <w:rPr>
          <w:i/>
        </w:rPr>
        <w:t>E</w:t>
      </w:r>
      <w:r>
        <w:t>，∴∠</w:t>
      </w:r>
      <w:r>
        <w:rPr>
          <w:i/>
        </w:rPr>
        <w:t>E</w:t>
      </w:r>
      <w:r>
        <w:t xml:space="preserve"> =</w:t>
      </w:r>
      <w:r>
        <w:object>
          <v:shape id="_x0000_i1066" o:spt="75" alt="eqIdb3027a6d3b824ce893ad42c3eb946e66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69" o:title="eqIdb3027a6d3b824ce893ad42c3eb946e66"/>
            <o:lock v:ext="edit" aspectratio="t"/>
            <w10:wrap type="none"/>
            <w10:anchorlock/>
          </v:shape>
          <o:OLEObject Type="Embed" ProgID="Equation.DSMT4" ShapeID="_x0000_i1066" DrawAspect="Content" ObjectID="_1468075757" r:id="rId70">
            <o:LockedField>false</o:LockedField>
          </o:OLEObject>
        </w:object>
      </w:r>
      <w:r>
        <w:t>∠</w:t>
      </w:r>
      <w:r>
        <w:rPr>
          <w:i/>
        </w:rPr>
        <w:t>A</w:t>
      </w:r>
      <w:r>
        <w:t>．</w:t>
      </w:r>
    </w:p>
    <w:p>
      <w:pPr>
        <w:spacing w:line="360" w:lineRule="auto"/>
        <w:jc w:val="left"/>
        <w:textAlignment w:val="center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0431" w:h="14740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3" o:spid="_x0000_s2053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54" o:spid="_x0000_s2054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jc w:val="center"/>
                </w:pPr>
                <w:r>
                  <w:rPr>
                    <w:rFonts w:hint="eastAsia"/>
                  </w:rPr>
                  <w:t>答案第</w:t>
                </w:r>
                <w:r>
                  <w:fldChar w:fldCharType="begin"/>
                </w:r>
                <w:r>
                  <w:instrText xml:space="preserve"> =</w:instrTex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instrText xml:space="preserve">1</w:instrText>
                </w:r>
                <w:r>
                  <w:fldChar w:fldCharType="end"/>
                </w:r>
                <w:r>
                  <w:instrText xml:space="preserve">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/>
                  </w:rPr>
                  <w:t>页，总</w:t>
                </w:r>
                <w:r>
                  <w:fldChar w:fldCharType="begin"/>
                </w:r>
                <w:r>
                  <w:instrText xml:space="preserve"> </w:instrText>
                </w:r>
                <w:r>
                  <w:rPr>
                    <w:rFonts w:hint="eastAsia"/>
                  </w:rPr>
                  <w:instrText xml:space="preserve">=</w:instrText>
                </w:r>
                <w:r>
                  <w:fldChar w:fldCharType="begin"/>
                </w:r>
                <w:r>
                  <w:instrText xml:space="preserve"> sectionpages </w:instrText>
                </w:r>
                <w:r>
                  <w:fldChar w:fldCharType="separate"/>
                </w:r>
                <w:r>
                  <w:instrText xml:space="preserve">2</w:instrText>
                </w:r>
                <w:r>
                  <w:fldChar w:fldCharType="end"/>
                </w:r>
                <w:r>
                  <w:instrText xml:space="preserve">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5C154277"/>
    <w:rsid w:val="6B79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3" Type="http://schemas.openxmlformats.org/officeDocument/2006/relationships/fontTable" Target="fontTable.xml"/><Relationship Id="rId72" Type="http://schemas.openxmlformats.org/officeDocument/2006/relationships/customXml" Target="../customXml/item2.xml"/><Relationship Id="rId71" Type="http://schemas.openxmlformats.org/officeDocument/2006/relationships/customXml" Target="../customXml/item1.xml"/><Relationship Id="rId70" Type="http://schemas.openxmlformats.org/officeDocument/2006/relationships/oleObject" Target="embeddings/oleObject33.bin"/><Relationship Id="rId7" Type="http://schemas.openxmlformats.org/officeDocument/2006/relationships/header" Target="header3.xml"/><Relationship Id="rId69" Type="http://schemas.openxmlformats.org/officeDocument/2006/relationships/image" Target="media/image27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1.bin"/><Relationship Id="rId65" Type="http://schemas.openxmlformats.org/officeDocument/2006/relationships/image" Target="media/image25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4.png"/><Relationship Id="rId62" Type="http://schemas.openxmlformats.org/officeDocument/2006/relationships/image" Target="media/image23.png"/><Relationship Id="rId61" Type="http://schemas.openxmlformats.org/officeDocument/2006/relationships/image" Target="media/image22.png"/><Relationship Id="rId60" Type="http://schemas.openxmlformats.org/officeDocument/2006/relationships/image" Target="media/image21.wmf"/><Relationship Id="rId6" Type="http://schemas.openxmlformats.org/officeDocument/2006/relationships/header" Target="header2.xml"/><Relationship Id="rId59" Type="http://schemas.openxmlformats.org/officeDocument/2006/relationships/oleObject" Target="embeddings/oleObject29.bin"/><Relationship Id="rId58" Type="http://schemas.openxmlformats.org/officeDocument/2006/relationships/image" Target="media/image20.wmf"/><Relationship Id="rId57" Type="http://schemas.openxmlformats.org/officeDocument/2006/relationships/oleObject" Target="embeddings/oleObject28.bin"/><Relationship Id="rId56" Type="http://schemas.openxmlformats.org/officeDocument/2006/relationships/image" Target="media/image19.wmf"/><Relationship Id="rId55" Type="http://schemas.openxmlformats.org/officeDocument/2006/relationships/oleObject" Target="embeddings/oleObject27.bin"/><Relationship Id="rId54" Type="http://schemas.openxmlformats.org/officeDocument/2006/relationships/image" Target="media/image18.wmf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17.wmf"/><Relationship Id="rId50" Type="http://schemas.openxmlformats.org/officeDocument/2006/relationships/oleObject" Target="embeddings/oleObject24.bin"/><Relationship Id="rId5" Type="http://schemas.openxmlformats.org/officeDocument/2006/relationships/footer" Target="footer2.xml"/><Relationship Id="rId49" Type="http://schemas.openxmlformats.org/officeDocument/2006/relationships/image" Target="media/image16.wmf"/><Relationship Id="rId48" Type="http://schemas.openxmlformats.org/officeDocument/2006/relationships/oleObject" Target="embeddings/oleObject23.bin"/><Relationship Id="rId47" Type="http://schemas.openxmlformats.org/officeDocument/2006/relationships/image" Target="media/image15.wmf"/><Relationship Id="rId46" Type="http://schemas.openxmlformats.org/officeDocument/2006/relationships/oleObject" Target="embeddings/oleObject22.bin"/><Relationship Id="rId45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3" Type="http://schemas.openxmlformats.org/officeDocument/2006/relationships/image" Target="media/image13.png"/><Relationship Id="rId42" Type="http://schemas.openxmlformats.org/officeDocument/2006/relationships/image" Target="media/image12.png"/><Relationship Id="rId41" Type="http://schemas.openxmlformats.org/officeDocument/2006/relationships/oleObject" Target="embeddings/oleObject20.bin"/><Relationship Id="rId40" Type="http://schemas.openxmlformats.org/officeDocument/2006/relationships/image" Target="media/image11.wmf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0.wmf"/><Relationship Id="rId37" Type="http://schemas.openxmlformats.org/officeDocument/2006/relationships/oleObject" Target="embeddings/oleObject18.bin"/><Relationship Id="rId36" Type="http://schemas.openxmlformats.org/officeDocument/2006/relationships/image" Target="media/image9.wmf"/><Relationship Id="rId35" Type="http://schemas.openxmlformats.org/officeDocument/2006/relationships/oleObject" Target="embeddings/oleObject17.bin"/><Relationship Id="rId34" Type="http://schemas.openxmlformats.org/officeDocument/2006/relationships/image" Target="media/image8.wmf"/><Relationship Id="rId33" Type="http://schemas.openxmlformats.org/officeDocument/2006/relationships/oleObject" Target="embeddings/oleObject16.bin"/><Relationship Id="rId32" Type="http://schemas.openxmlformats.org/officeDocument/2006/relationships/image" Target="media/image7.png"/><Relationship Id="rId31" Type="http://schemas.openxmlformats.org/officeDocument/2006/relationships/image" Target="media/image6.png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5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oleObject" Target="embeddings/oleObject9.bin"/><Relationship Id="rId22" Type="http://schemas.openxmlformats.org/officeDocument/2006/relationships/oleObject" Target="embeddings/oleObject8.bin"/><Relationship Id="rId21" Type="http://schemas.openxmlformats.org/officeDocument/2006/relationships/oleObject" Target="embeddings/oleObject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4.wmf"/><Relationship Id="rId17" Type="http://schemas.openxmlformats.org/officeDocument/2006/relationships/oleObject" Target="embeddings/oleObject4.bin"/><Relationship Id="rId16" Type="http://schemas.openxmlformats.org/officeDocument/2006/relationships/image" Target="media/image3.wmf"/><Relationship Id="rId15" Type="http://schemas.openxmlformats.org/officeDocument/2006/relationships/oleObject" Target="embeddings/oleObject3.bin"/><Relationship Id="rId14" Type="http://schemas.openxmlformats.org/officeDocument/2006/relationships/image" Target="media/image2.wmf"/><Relationship Id="rId13" Type="http://schemas.openxmlformats.org/officeDocument/2006/relationships/oleObject" Target="embeddings/oleObject2.bin"/><Relationship Id="rId12" Type="http://schemas.openxmlformats.org/officeDocument/2006/relationships/image" Target="media/image1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 textRotate="1"/>
    <customShpInfo spid="_x0000_s2050" textRotate="1"/>
    <customShpInfo spid="_x0000_s2054" textRotate="1"/>
    <customShpInfo spid="_x0000_s205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2021-08-16T05:51:50Z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470E679B38AE486ABB7E905376E5141E</vt:lpwstr>
  </property>
</Properties>
</file>